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Bankruptcy Dispute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Dispute of Incorrect Bankruptcy Reporting  </w:t>
        <w:br/>
        <w:br/>
        <w:t xml:space="preserve">Dear [Credit Bureau],  </w:t>
        <w:br/>
        <w:br/>
        <w:t xml:space="preserve">I recently reviewed my credit report and found that a **bankruptcy entry** has been reported incorrectly. Below are the details of the disputed item:  </w:t>
        <w:br/>
        <w:br/>
        <w:t xml:space="preserve">- **Case Number:** [Bankruptcy Case Number]  </w:t>
        <w:br/>
        <w:t xml:space="preserve">- **Filing Date:** [Date]  </w:t>
        <w:br/>
        <w:t xml:space="preserve">- **Court Name:** [Court Name]  </w:t>
        <w:br/>
        <w:br/>
        <w:t xml:space="preserve">I am disputing this bankruptcy record because **[reason: e.g., incorrect case number, dismissed bankruptcy, or not my filing]**. Under the **Fair Credit Reporting Act (FCRA) Section 611**, I request that you investigate this item and provide documentation proving its accuracy. If you cannot verify the bankruptcy details with the **original court records**, I request that it be **removed from my credit report immediately**.  </w:t>
        <w:br/>
        <w:br/>
        <w:t xml:space="preserve">I have attached supporting documents, including a **copy of my credit report highlighting the error**. Please respond within **30 days**, as required by law, with the results of your investigation.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p>
      <w:pPr>
        <w:pStyle w:val="Heading1"/>
      </w:pPr>
      <w:r>
        <w:t>Early Removal Request Letter</w:t>
      </w:r>
    </w:p>
    <w:p>
      <w:r>
        <w:t xml:space="preserve">[Your Name]  </w:t>
        <w:br/>
        <w:t xml:space="preserve">[Your Address]  </w:t>
        <w:br/>
        <w:t xml:space="preserve">[City, State, ZIP Code]  </w:t>
        <w:br/>
        <w:t xml:space="preserve">[Your Email]  </w:t>
        <w:br/>
        <w:t xml:space="preserve">[Your Phone Number]  </w:t>
        <w:br/>
        <w:t xml:space="preserve">[Date]  </w:t>
        <w:br/>
        <w:br/>
        <w:t xml:space="preserve">[Credit Bureau Name]  </w:t>
        <w:br/>
        <w:t xml:space="preserve">[Credit Bureau Address]  </w:t>
        <w:br/>
        <w:br/>
        <w:t xml:space="preserve">Subject: Request for Early Removal of Bankruptcy  </w:t>
        <w:br/>
        <w:br/>
        <w:t xml:space="preserve">Dear [Credit Bureau],  </w:t>
        <w:br/>
        <w:br/>
        <w:t xml:space="preserve">I am writing to request an **early removal** of the bankruptcy record on my credit report. Below are the details of the reported item:  </w:t>
        <w:br/>
        <w:br/>
        <w:t xml:space="preserve">- **Case Number:** [Bankruptcy Case Number]  </w:t>
        <w:br/>
        <w:t xml:space="preserve">- **Filing Date:** [Date]  </w:t>
        <w:br/>
        <w:t xml:space="preserve">- **Court Name:** [Court Name]  </w:t>
        <w:br/>
        <w:br/>
        <w:t xml:space="preserve">The bankruptcy has been **fully discharged** and is no longer legally binding. I understand that bankruptcies typically remain on a credit report for **7-10 years**, but I am requesting an early removal based on **good credit behavior and my responsible financial management** since the discharge.  </w:t>
        <w:br/>
        <w:br/>
        <w:t xml:space="preserve">I kindly ask that you review this request and consider removing the bankruptcy entry earlier than the standard reporting period. Please confirm your decision in writing.  </w:t>
        <w:br/>
        <w:br/>
        <w:t xml:space="preserve">Sincerely,  </w:t>
        <w:br/>
        <w:t xml:space="preserve">[Your Name]  </w:t>
        <w:br/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